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李思蒙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5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药用植物生理生态学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药用植物生理生态学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田方,李思蒙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